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225A970-93F8-4870-9983-001EACB2C673}"/>
</file>

<file path=customXml/itemProps3.xml><?xml version="1.0" encoding="utf-8"?>
<ds:datastoreItem xmlns:ds="http://schemas.openxmlformats.org/officeDocument/2006/customXml" ds:itemID="{14B119A0-DDA8-432A-BACD-F60117401106}"/>
</file>

<file path=customXml/itemProps4.xml><?xml version="1.0" encoding="utf-8"?>
<ds:datastoreItem xmlns:ds="http://schemas.openxmlformats.org/officeDocument/2006/customXml" ds:itemID="{47A2CD47-8F86-47B4-99BF-9A7F7A294F14}"/>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